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55D19" w14:textId="77777777" w:rsidR="00651988" w:rsidRDefault="00831E58">
      <w:pPr>
        <w:pStyle w:val="Heading1"/>
      </w:pPr>
      <w:r>
        <w:t>Stark County, Ohio – Dental Resources</w:t>
      </w:r>
    </w:p>
    <w:p w14:paraId="65D1582E" w14:textId="77777777" w:rsidR="00651988" w:rsidRPr="00831E58" w:rsidRDefault="00831E58" w:rsidP="00831E58">
      <w:pPr>
        <w:pStyle w:val="ListParagraph"/>
        <w:numPr>
          <w:ilvl w:val="0"/>
          <w:numId w:val="10"/>
        </w:numPr>
        <w:rPr>
          <w:b/>
          <w:bCs/>
        </w:rPr>
      </w:pPr>
      <w:r w:rsidRPr="00831E58">
        <w:rPr>
          <w:b/>
          <w:bCs/>
        </w:rPr>
        <w:t>Stark County Health Department Dental Clinic – Canton, OH</w:t>
      </w:r>
    </w:p>
    <w:p w14:paraId="27A0D338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Provides exams, cleanings, X-rays, fillings, extractions, and sealants</w:t>
      </w:r>
    </w:p>
    <w:p w14:paraId="7ABCB3CA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Sliding fee scale based on income; minimum fee approximately $20</w:t>
      </w:r>
    </w:p>
    <w:p w14:paraId="698B3334" w14:textId="77777777" w:rsidR="00831E58" w:rsidRDefault="00831E58" w:rsidP="00831E58">
      <w:pPr>
        <w:pStyle w:val="ListParagraph"/>
        <w:numPr>
          <w:ilvl w:val="1"/>
          <w:numId w:val="12"/>
        </w:numPr>
      </w:pPr>
      <w:r>
        <w:t>Address: 3969 Convenience Circle NW, Canton, OH</w:t>
      </w:r>
    </w:p>
    <w:p w14:paraId="2B30BD38" w14:textId="2B4DFA61" w:rsidR="00651988" w:rsidRDefault="00831E58" w:rsidP="00831E58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https://www.dentalclinics.org/lis/oh-stark_county_health_department_dental_clinic</w:t>
        </w:r>
      </w:hyperlink>
    </w:p>
    <w:p w14:paraId="5BCEA359" w14:textId="77777777" w:rsidR="00831E58" w:rsidRDefault="00831E58" w:rsidP="00831E58">
      <w:pPr>
        <w:pStyle w:val="ListParagraph"/>
      </w:pPr>
    </w:p>
    <w:p w14:paraId="07D7E563" w14:textId="77777777" w:rsidR="00651988" w:rsidRPr="00831E58" w:rsidRDefault="00831E58" w:rsidP="00831E58">
      <w:pPr>
        <w:pStyle w:val="ListParagraph"/>
        <w:numPr>
          <w:ilvl w:val="0"/>
          <w:numId w:val="10"/>
        </w:numPr>
        <w:rPr>
          <w:b/>
          <w:bCs/>
        </w:rPr>
      </w:pPr>
      <w:r w:rsidRPr="00831E58">
        <w:rPr>
          <w:b/>
          <w:bCs/>
        </w:rPr>
        <w:t>Lifecare Family Health &amp; Dental Center – Canton, OH</w:t>
      </w:r>
    </w:p>
    <w:p w14:paraId="3420A7CD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Offers medical, dental, and vision services at affordable rates</w:t>
      </w:r>
    </w:p>
    <w:p w14:paraId="6900278E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 xml:space="preserve"> Accepts uninsured and underinsured patients</w:t>
      </w:r>
    </w:p>
    <w:p w14:paraId="71CEECE6" w14:textId="77777777" w:rsidR="00831E58" w:rsidRDefault="00831E58" w:rsidP="00831E58">
      <w:pPr>
        <w:pStyle w:val="ListParagraph"/>
        <w:numPr>
          <w:ilvl w:val="1"/>
          <w:numId w:val="12"/>
        </w:numPr>
      </w:pPr>
      <w:r>
        <w:t>Phone: (330) 454-2000</w:t>
      </w:r>
    </w:p>
    <w:p w14:paraId="0087CADB" w14:textId="562558DD" w:rsidR="00651988" w:rsidRDefault="00831E58" w:rsidP="00831E58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https://lifecarefhdc.org</w:t>
        </w:r>
      </w:hyperlink>
    </w:p>
    <w:p w14:paraId="683A640A" w14:textId="77777777" w:rsidR="00831E58" w:rsidRDefault="00831E58" w:rsidP="00831E58">
      <w:pPr>
        <w:pStyle w:val="ListParagraph"/>
      </w:pPr>
    </w:p>
    <w:p w14:paraId="747DD666" w14:textId="77777777" w:rsidR="00651988" w:rsidRPr="00831E58" w:rsidRDefault="00831E58" w:rsidP="00831E58">
      <w:pPr>
        <w:pStyle w:val="ListParagraph"/>
        <w:numPr>
          <w:ilvl w:val="0"/>
          <w:numId w:val="10"/>
        </w:numPr>
        <w:rPr>
          <w:b/>
          <w:bCs/>
        </w:rPr>
      </w:pPr>
      <w:r w:rsidRPr="00831E58">
        <w:rPr>
          <w:b/>
          <w:bCs/>
        </w:rPr>
        <w:t>Stark State College Dental Hygiene Clinic – North Canton, OH</w:t>
      </w:r>
    </w:p>
    <w:p w14:paraId="6226D5DB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Provides preventive and therapeutic dental hygiene care (ages 5+)</w:t>
      </w:r>
    </w:p>
    <w:p w14:paraId="6E2F1A7E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Lower-cost services provided by supervised students</w:t>
      </w:r>
    </w:p>
    <w:p w14:paraId="1A96F2A8" w14:textId="6D40E8C7" w:rsidR="00651988" w:rsidRDefault="00831E58" w:rsidP="00831E58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https://www.starkstate.edu/dental-hygiene-clinic</w:t>
        </w:r>
      </w:hyperlink>
    </w:p>
    <w:p w14:paraId="5D10E27D" w14:textId="77777777" w:rsidR="00831E58" w:rsidRDefault="00831E58" w:rsidP="00831E58">
      <w:pPr>
        <w:pStyle w:val="ListParagraph"/>
      </w:pPr>
    </w:p>
    <w:p w14:paraId="2BE7CFC1" w14:textId="77777777" w:rsidR="00651988" w:rsidRPr="00831E58" w:rsidRDefault="00831E58" w:rsidP="00831E58">
      <w:pPr>
        <w:pStyle w:val="ListParagraph"/>
        <w:numPr>
          <w:ilvl w:val="0"/>
          <w:numId w:val="10"/>
        </w:numPr>
        <w:rPr>
          <w:b/>
          <w:bCs/>
        </w:rPr>
      </w:pPr>
      <w:r w:rsidRPr="00831E58">
        <w:rPr>
          <w:b/>
          <w:bCs/>
        </w:rPr>
        <w:t>Cleveland Clinic Mercy Hospital – Dental Services</w:t>
      </w:r>
    </w:p>
    <w:p w14:paraId="41ABE827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Full-service dental program including preventive care, pediatric dentistry, dentures, root canals, and extractions</w:t>
      </w:r>
    </w:p>
    <w:p w14:paraId="5ACC59A2" w14:textId="77777777" w:rsidR="00831E58" w:rsidRDefault="00831E58" w:rsidP="00831E58">
      <w:pPr>
        <w:pStyle w:val="ListParagraph"/>
        <w:numPr>
          <w:ilvl w:val="1"/>
          <w:numId w:val="12"/>
        </w:numPr>
      </w:pPr>
      <w:r>
        <w:t>Address: 1320 Mercy Dr NW, Canton, OH</w:t>
      </w:r>
    </w:p>
    <w:p w14:paraId="107EF1BF" w14:textId="77777777" w:rsidR="00831E58" w:rsidRDefault="00831E58" w:rsidP="00831E58">
      <w:pPr>
        <w:pStyle w:val="ListParagraph"/>
        <w:numPr>
          <w:ilvl w:val="1"/>
          <w:numId w:val="12"/>
        </w:numPr>
      </w:pPr>
      <w:r>
        <w:t>Phone: (330) 471-5950</w:t>
      </w:r>
    </w:p>
    <w:p w14:paraId="7719E5D8" w14:textId="7E1BEDCE" w:rsidR="00651988" w:rsidRDefault="00831E58" w:rsidP="00831E58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https://my.clevelandclinic.org/locations/mercy-hospital/specialties/dental-services</w:t>
        </w:r>
      </w:hyperlink>
    </w:p>
    <w:p w14:paraId="160AAAB1" w14:textId="77777777" w:rsidR="00831E58" w:rsidRDefault="00831E58" w:rsidP="00831E58">
      <w:pPr>
        <w:pStyle w:val="ListParagraph"/>
      </w:pPr>
    </w:p>
    <w:p w14:paraId="37937B4B" w14:textId="77777777" w:rsidR="00651988" w:rsidRPr="00831E58" w:rsidRDefault="00831E58" w:rsidP="00831E58">
      <w:pPr>
        <w:pStyle w:val="ListParagraph"/>
        <w:numPr>
          <w:ilvl w:val="0"/>
          <w:numId w:val="10"/>
        </w:numPr>
        <w:rPr>
          <w:b/>
          <w:bCs/>
        </w:rPr>
      </w:pPr>
      <w:r w:rsidRPr="00831E58">
        <w:rPr>
          <w:b/>
          <w:bCs/>
        </w:rPr>
        <w:t>Stark Metropolitan Housing Authority – Free Dental Care</w:t>
      </w:r>
    </w:p>
    <w:p w14:paraId="237AA546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Coordinates free or reduced-cost dental services for qualifying residents</w:t>
      </w:r>
    </w:p>
    <w:p w14:paraId="2FEDAE69" w14:textId="7A9439CF" w:rsidR="00651988" w:rsidRDefault="00831E58" w:rsidP="00831E58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https://www.starkmha.org/free-dental-care</w:t>
        </w:r>
      </w:hyperlink>
    </w:p>
    <w:p w14:paraId="723874FF" w14:textId="77777777" w:rsidR="00831E58" w:rsidRDefault="00831E58" w:rsidP="00831E58">
      <w:pPr>
        <w:pStyle w:val="ListParagraph"/>
      </w:pPr>
    </w:p>
    <w:p w14:paraId="4C48B488" w14:textId="77777777" w:rsidR="00651988" w:rsidRPr="00831E58" w:rsidRDefault="00831E58" w:rsidP="00831E58">
      <w:pPr>
        <w:pStyle w:val="ListParagraph"/>
        <w:numPr>
          <w:ilvl w:val="0"/>
          <w:numId w:val="10"/>
        </w:numPr>
        <w:rPr>
          <w:b/>
          <w:bCs/>
        </w:rPr>
      </w:pPr>
      <w:r w:rsidRPr="00831E58">
        <w:rPr>
          <w:b/>
          <w:bCs/>
        </w:rPr>
        <w:t>Stark County Veterans Dental Assistance Program</w:t>
      </w:r>
    </w:p>
    <w:p w14:paraId="75DB4E1C" w14:textId="77777777" w:rsidR="00831E58" w:rsidRDefault="00831E58" w:rsidP="00831E58">
      <w:pPr>
        <w:pStyle w:val="ListParagraph"/>
        <w:numPr>
          <w:ilvl w:val="0"/>
          <w:numId w:val="12"/>
        </w:numPr>
      </w:pPr>
      <w:r>
        <w:t>Provides financial dental care assistance for qualified veterans in partnership with Stark County Dental Society</w:t>
      </w:r>
    </w:p>
    <w:p w14:paraId="1C429CB3" w14:textId="5704FFEF" w:rsidR="00651988" w:rsidRDefault="00831E58" w:rsidP="00831E58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D26965">
          <w:rPr>
            <w:rStyle w:val="Hyperlink"/>
          </w:rPr>
          <w:t>https://www.starkcountyohio.gov/government/offices/veterans_service_commission/financial_department/dental_assistance_program.php</w:t>
        </w:r>
      </w:hyperlink>
      <w:r>
        <w:t xml:space="preserve"> </w:t>
      </w:r>
    </w:p>
    <w:sectPr w:rsidR="0065198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092D38"/>
    <w:multiLevelType w:val="hybridMultilevel"/>
    <w:tmpl w:val="96D02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C8A"/>
    <w:multiLevelType w:val="hybridMultilevel"/>
    <w:tmpl w:val="CFAC9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A7286"/>
    <w:multiLevelType w:val="hybridMultilevel"/>
    <w:tmpl w:val="4D6C9132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161876">
    <w:abstractNumId w:val="8"/>
  </w:num>
  <w:num w:numId="2" w16cid:durableId="1371615082">
    <w:abstractNumId w:val="6"/>
  </w:num>
  <w:num w:numId="3" w16cid:durableId="1732999216">
    <w:abstractNumId w:val="5"/>
  </w:num>
  <w:num w:numId="4" w16cid:durableId="1461922745">
    <w:abstractNumId w:val="4"/>
  </w:num>
  <w:num w:numId="5" w16cid:durableId="367216497">
    <w:abstractNumId w:val="7"/>
  </w:num>
  <w:num w:numId="6" w16cid:durableId="1306087899">
    <w:abstractNumId w:val="3"/>
  </w:num>
  <w:num w:numId="7" w16cid:durableId="1371152691">
    <w:abstractNumId w:val="2"/>
  </w:num>
  <w:num w:numId="8" w16cid:durableId="817114325">
    <w:abstractNumId w:val="1"/>
  </w:num>
  <w:num w:numId="9" w16cid:durableId="1173644059">
    <w:abstractNumId w:val="0"/>
  </w:num>
  <w:num w:numId="10" w16cid:durableId="2099405366">
    <w:abstractNumId w:val="9"/>
  </w:num>
  <w:num w:numId="11" w16cid:durableId="379595929">
    <w:abstractNumId w:val="10"/>
  </w:num>
  <w:num w:numId="12" w16cid:durableId="6298944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F249F"/>
    <w:rsid w:val="00651988"/>
    <w:rsid w:val="00831E58"/>
    <w:rsid w:val="00A34BDF"/>
    <w:rsid w:val="00AA1D8D"/>
    <w:rsid w:val="00B47730"/>
    <w:rsid w:val="00C06D1C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CE0F97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31E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1E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rkstate.edu/dental-hygiene-clini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fecarefhdc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entalclinics.org/lis/oh-stark_county_health_department_dental_clinic" TargetMode="External"/><Relationship Id="rId11" Type="http://schemas.openxmlformats.org/officeDocument/2006/relationships/hyperlink" Target="https://www.starkcountyohio.gov/government/offices/veterans_service_commission/financial_department/dental_assistance_program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arkmha.org/free-dental-c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clevelandclinic.org/locations/mercy-hospital/specialties/dental-serv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1906</Characters>
  <Application>Microsoft Office Word</Application>
  <DocSecurity>0</DocSecurity>
  <Lines>56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2025-10-02T18:46:00Z</cp:lastPrinted>
  <dcterms:created xsi:type="dcterms:W3CDTF">2025-10-02T18:46:00Z</dcterms:created>
  <dcterms:modified xsi:type="dcterms:W3CDTF">2026-01-21T17:37:00Z</dcterms:modified>
  <cp:category/>
</cp:coreProperties>
</file>